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吕晓景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21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中药254;药管25;中药256;中药255;资源25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